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Heizung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Heizung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73532288" name="163e19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4110878" name="163e19f0-a50a-11f0-a756-f5862d188a9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2974243" name="1cdb859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8529807" name="1cdb8590-a50a-11f0-a756-f5862d188a9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3338741" name="248c841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5102438" name="248c8410-a50a-11f0-a756-f5862d188a9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7222895" name="2871ad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64058582" name="2871ad80-a50a-11f0-a756-f5862d188a9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68738416" name="6e7edf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2904029" name="6e7edff0-a50a-11f0-a756-f5862d188a9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0270369" name="7eaf026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9634441" name="7eaf0260-a50a-11f0-a756-f5862d188a9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1824199" name="b097a6b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00245610" name="b097a6b0-a50a-11f0-a756-f5862d188a9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14192464" name="b3edaf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451863" name="b3edaf80-a50a-11f0-a756-f5862d188a9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2006350" name="89b1a34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32244688" name="89b1a340-a512-11f0-a756-f5862d188a9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65269241" name="8d60a18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3078735" name="8d60a180-a512-11f0-a756-f5862d188a9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